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DB" w:rsidRPr="00852A92" w:rsidRDefault="000D5654">
      <w:pPr>
        <w:spacing w:after="280" w:afterAutospacing="1"/>
        <w:rPr>
          <w:lang w:val="en-US"/>
        </w:rPr>
      </w:pPr>
      <w:r>
        <w:rPr>
          <w:b/>
          <w:sz w:val="27"/>
        </w:rPr>
        <w:t> Graphic Novel Planner</w:t>
      </w:r>
      <w:r>
        <w:t xml:space="preserve"> </w:t>
      </w:r>
      <w:r w:rsidR="00852A92">
        <w:rPr>
          <w:lang w:val="en-US"/>
        </w:rPr>
        <w:tab/>
      </w:r>
      <w:r w:rsidR="00852A92">
        <w:rPr>
          <w:lang w:val="en-US"/>
        </w:rPr>
        <w:tab/>
      </w:r>
      <w:r w:rsidR="00852A92">
        <w:rPr>
          <w:lang w:val="en-US"/>
        </w:rPr>
        <w:tab/>
      </w:r>
      <w:r w:rsidR="00852A92">
        <w:rPr>
          <w:lang w:val="en-US"/>
        </w:rPr>
        <w:tab/>
      </w:r>
      <w:r w:rsidR="00852A92">
        <w:rPr>
          <w:lang w:val="en-US"/>
        </w:rPr>
        <w:tab/>
        <w:t>Jill Flynn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362"/>
        <w:gridCol w:w="2362"/>
        <w:gridCol w:w="2363"/>
        <w:gridCol w:w="2363"/>
      </w:tblGrid>
      <w:tr w:rsidR="00325FD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rPr>
                <w:b/>
              </w:rPr>
              <w:t>Page and Panel #</w:t>
            </w:r>
            <w:r>
              <w:t xml:space="preserve">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rPr>
                <w:b/>
              </w:rPr>
              <w:t>Scene and Actions that Occur</w:t>
            </w:r>
            <w:r>
              <w:t xml:space="preserve">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rPr>
                <w:b/>
              </w:rPr>
              <w:t>Image</w:t>
            </w:r>
            <w:r>
              <w:t xml:space="preserve">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rPr>
                <w:b/>
              </w:rPr>
              <w:t>Caption and/or Dialogue</w:t>
            </w:r>
            <w:r>
              <w:t xml:space="preserve"> </w:t>
            </w:r>
          </w:p>
        </w:tc>
      </w:tr>
      <w:tr w:rsidR="00325FD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br/>
            </w:r>
            <w:r w:rsidR="00B57DAA">
              <w:rPr>
                <w:lang w:val="en-US"/>
              </w:rPr>
              <w:t>1-</w:t>
            </w:r>
            <w:r w:rsidR="00917DE9">
              <w:rPr>
                <w:lang w:val="en-US"/>
              </w:rPr>
              <w:t>1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17DE9" w:rsidRDefault="00917DE9">
            <w:pPr>
              <w:rPr>
                <w:lang w:val="en-US"/>
              </w:rPr>
            </w:pPr>
            <w:r>
              <w:rPr>
                <w:lang w:val="en-US"/>
              </w:rPr>
              <w:t>The Revolutionary War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17DE9" w:rsidRDefault="00917DE9">
            <w:pPr>
              <w:rPr>
                <w:lang w:val="en-US"/>
              </w:rPr>
            </w:pPr>
            <w:r>
              <w:rPr>
                <w:lang w:val="en-US"/>
              </w:rPr>
              <w:t>American Flag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17DE9" w:rsidRDefault="00917DE9">
            <w:pPr>
              <w:rPr>
                <w:lang w:val="en-US"/>
              </w:rPr>
            </w:pPr>
            <w:r>
              <w:rPr>
                <w:lang w:val="en-US"/>
              </w:rPr>
              <w:t>Patriots</w:t>
            </w:r>
          </w:p>
        </w:tc>
      </w:tr>
      <w:tr w:rsidR="00325FD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br/>
            </w:r>
            <w:r w:rsidR="00B57DAA">
              <w:rPr>
                <w:lang w:val="en-US"/>
              </w:rPr>
              <w:t>1-</w:t>
            </w:r>
            <w:r w:rsidR="009751FA">
              <w:rPr>
                <w:lang w:val="en-US"/>
              </w:rPr>
              <w:t>2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17DE9" w:rsidRDefault="00917DE9">
            <w:pPr>
              <w:rPr>
                <w:lang w:val="en-US"/>
              </w:rPr>
            </w:pPr>
            <w:r>
              <w:rPr>
                <w:lang w:val="en-US"/>
              </w:rPr>
              <w:t>The Revolutionary War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17DE9" w:rsidRDefault="00917DE9">
            <w:pPr>
              <w:rPr>
                <w:lang w:val="en-US"/>
              </w:rPr>
            </w:pPr>
            <w:r>
              <w:rPr>
                <w:lang w:val="en-US"/>
              </w:rPr>
              <w:t>British Flag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17DE9" w:rsidRDefault="00917DE9">
            <w:pPr>
              <w:rPr>
                <w:lang w:val="en-US"/>
              </w:rPr>
            </w:pPr>
            <w:r>
              <w:rPr>
                <w:lang w:val="en-US"/>
              </w:rPr>
              <w:t>Loyalists</w:t>
            </w:r>
          </w:p>
        </w:tc>
      </w:tr>
      <w:tr w:rsidR="00325FD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B57DAA">
            <w:r>
              <w:rPr>
                <w:lang w:val="en-US"/>
              </w:rPr>
              <w:t>1-3</w:t>
            </w:r>
            <w:r w:rsidR="000D5654">
              <w:br/>
            </w:r>
            <w:r w:rsidR="000D5654"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American colonists protest taxation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Colonists protesting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9751FA">
            <w:pPr>
              <w:rPr>
                <w:lang w:val="en-US"/>
              </w:rPr>
            </w:pPr>
            <w:r>
              <w:rPr>
                <w:lang w:val="en-US"/>
              </w:rPr>
              <w:t>We will not pay taxes to Britain’s government.</w:t>
            </w:r>
          </w:p>
          <w:p w:rsidR="009751FA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American colonists want freedom from British rule</w:t>
            </w:r>
          </w:p>
        </w:tc>
      </w:tr>
      <w:tr w:rsidR="00325FD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br/>
            </w:r>
            <w:r w:rsidR="00B57DAA">
              <w:rPr>
                <w:lang w:val="en-US"/>
              </w:rPr>
              <w:t>1-4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King George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King George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I will send my army to control the Americans!</w:t>
            </w:r>
          </w:p>
        </w:tc>
      </w:tr>
      <w:tr w:rsidR="00325FD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br/>
            </w:r>
            <w:r w:rsidR="00B57DAA">
              <w:rPr>
                <w:lang w:val="en-US"/>
              </w:rPr>
              <w:t>1-5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Patriot leader getting ready for war.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Patriot leader and soldiers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This means war</w:t>
            </w:r>
          </w:p>
        </w:tc>
      </w:tr>
      <w:tr w:rsidR="00325FD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br/>
            </w:r>
            <w:r w:rsidR="00B57DAA">
              <w:rPr>
                <w:lang w:val="en-US"/>
              </w:rPr>
              <w:t>1-6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 xml:space="preserve">Loyalist soldiers on the battlefield.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Loyalist soldiers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Our troops are strong. We will not lose.</w:t>
            </w:r>
          </w:p>
        </w:tc>
      </w:tr>
      <w:tr w:rsidR="00325FD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br/>
            </w:r>
            <w:r w:rsidR="00B57DAA">
              <w:rPr>
                <w:lang w:val="en-US"/>
              </w:rPr>
              <w:t>1-7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British troops surrendering at Yorktown.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British troops at Yorktown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British soldiers surrender at Yorktown.</w:t>
            </w:r>
          </w:p>
        </w:tc>
      </w:tr>
      <w:tr w:rsidR="00325FD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Default="000D5654">
            <w:r>
              <w:br/>
            </w:r>
            <w:r w:rsidR="00B57DAA">
              <w:rPr>
                <w:lang w:val="en-US"/>
              </w:rPr>
              <w:t>1-8</w:t>
            </w:r>
            <w:r>
              <w:br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Patriots celebrate victory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Patriot soldiers playing drums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FDB" w:rsidRPr="009751FA" w:rsidRDefault="009751FA">
            <w:pPr>
              <w:rPr>
                <w:lang w:val="en-US"/>
              </w:rPr>
            </w:pPr>
            <w:r>
              <w:rPr>
                <w:lang w:val="en-US"/>
              </w:rPr>
              <w:t>Victory!</w:t>
            </w:r>
          </w:p>
        </w:tc>
      </w:tr>
    </w:tbl>
    <w:p w:rsidR="00325FDB" w:rsidRPr="0095600E" w:rsidRDefault="00325FDB">
      <w:pPr>
        <w:spacing w:after="280" w:afterAutospacing="1"/>
        <w:rPr>
          <w:lang w:val="en-US"/>
        </w:rPr>
      </w:pPr>
    </w:p>
    <w:sectPr w:rsidR="00325FDB" w:rsidRPr="0095600E" w:rsidSect="00325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0D5654"/>
    <w:rsid w:val="000D5654"/>
    <w:rsid w:val="00305ADC"/>
    <w:rsid w:val="00325FDB"/>
    <w:rsid w:val="00852A92"/>
    <w:rsid w:val="00917DE9"/>
    <w:rsid w:val="009521F4"/>
    <w:rsid w:val="0095600E"/>
    <w:rsid w:val="009751FA"/>
    <w:rsid w:val="00B57DAA"/>
    <w:rsid w:val="00EE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805BCE"/>
    <w:pPr>
      <w:shd w:val="solid" w:color="FFFFFF" w:fill="auto"/>
    </w:pPr>
    <w:rPr>
      <w:rFonts w:ascii="Verdana" w:eastAsia="Verdana" w:hAnsi="Verdana" w:cs="Verdana"/>
      <w:color w:val="000000"/>
      <w:sz w:val="28"/>
      <w:szCs w:val="24"/>
      <w:shd w:val="solid" w:color="FFFFFF" w:fill="auto"/>
      <w:lang w:val="ru-RU" w:eastAsia="ru-RU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90" w:after="90"/>
      <w:ind w:left="90" w:right="90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90" w:after="90"/>
      <w:ind w:left="90" w:right="9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90" w:after="90"/>
      <w:ind w:left="90" w:right="9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90" w:after="90"/>
      <w:ind w:left="90" w:right="90"/>
      <w:outlineLvl w:val="3"/>
    </w:pPr>
    <w:rPr>
      <w:b/>
      <w:bCs/>
      <w:sz w:val="20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90" w:after="90"/>
      <w:ind w:left="90" w:right="90"/>
      <w:outlineLvl w:val="4"/>
    </w:pPr>
    <w:rPr>
      <w:b/>
      <w:bCs/>
      <w:i/>
      <w:iCs/>
      <w:sz w:val="1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90" w:after="90"/>
      <w:ind w:left="90" w:right="90"/>
      <w:outlineLvl w:val="5"/>
    </w:pPr>
    <w:rPr>
      <w:b/>
      <w:bCs/>
      <w:sz w:val="1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ritely-toc-lower-roman">
    <w:name w:val="writely-toc-lower-roman"/>
    <w:basedOn w:val="Normal"/>
    <w:rsid w:val="00325FDB"/>
  </w:style>
  <w:style w:type="paragraph" w:customStyle="1" w:styleId="Tr">
    <w:name w:val="Tr"/>
    <w:basedOn w:val="Normal"/>
    <w:rsid w:val="00325FDB"/>
  </w:style>
  <w:style w:type="paragraph" w:customStyle="1" w:styleId="Img">
    <w:name w:val="Img"/>
    <w:basedOn w:val="Normal"/>
    <w:rsid w:val="00325FDB"/>
  </w:style>
  <w:style w:type="paragraph" w:customStyle="1" w:styleId="Div">
    <w:name w:val="Div"/>
    <w:basedOn w:val="Normal"/>
    <w:rsid w:val="00325FDB"/>
  </w:style>
  <w:style w:type="paragraph" w:customStyle="1" w:styleId="webkit-indent-blockquote">
    <w:name w:val="webkit-indent-blockquote"/>
    <w:basedOn w:val="Normal"/>
    <w:rsid w:val="00325FDB"/>
  </w:style>
  <w:style w:type="paragraph" w:customStyle="1" w:styleId="writely-toc-disc">
    <w:name w:val="writely-toc-disc"/>
    <w:basedOn w:val="Normal"/>
    <w:rsid w:val="00325FDB"/>
  </w:style>
  <w:style w:type="paragraph" w:customStyle="1" w:styleId="Ol">
    <w:name w:val="Ol"/>
    <w:basedOn w:val="Normal"/>
    <w:rsid w:val="00325FDB"/>
  </w:style>
  <w:style w:type="paragraph" w:customStyle="1" w:styleId="writely-toc-decimal">
    <w:name w:val="writely-toc-decimal"/>
    <w:basedOn w:val="Normal"/>
    <w:rsid w:val="00325FDB"/>
  </w:style>
  <w:style w:type="paragraph" w:customStyle="1" w:styleId="Option">
    <w:name w:val="Option"/>
    <w:basedOn w:val="Normal"/>
    <w:rsid w:val="00325FDB"/>
  </w:style>
  <w:style w:type="paragraph" w:customStyle="1" w:styleId="Ul">
    <w:name w:val="Ul"/>
    <w:basedOn w:val="Normal"/>
    <w:rsid w:val="00325FDB"/>
  </w:style>
  <w:style w:type="paragraph" w:customStyle="1" w:styleId="Select">
    <w:name w:val="Select"/>
    <w:basedOn w:val="Normal"/>
    <w:rsid w:val="00325FDB"/>
  </w:style>
  <w:style w:type="paragraph" w:customStyle="1" w:styleId="writely-toc-lower-alpha">
    <w:name w:val="writely-toc-lower-alpha"/>
    <w:basedOn w:val="Normal"/>
    <w:rsid w:val="00325FDB"/>
  </w:style>
  <w:style w:type="paragraph" w:customStyle="1" w:styleId="Blockquote">
    <w:name w:val="Blockquote"/>
    <w:basedOn w:val="Normal"/>
    <w:rsid w:val="00325FDB"/>
    <w:pPr>
      <w:pBdr>
        <w:top w:val="dashSmallGap" w:sz="6" w:space="7" w:color="DDDDDD"/>
        <w:left w:val="dashSmallGap" w:sz="6" w:space="7" w:color="DDDDDD"/>
        <w:bottom w:val="dashSmallGap" w:sz="6" w:space="7" w:color="DDDDDD"/>
        <w:right w:val="dashSmallGap" w:sz="6" w:space="7" w:color="DDDDDD"/>
      </w:pBdr>
    </w:pPr>
    <w:rPr>
      <w:bdr w:val="dashSmallGap" w:sz="6" w:space="0" w:color="DDDDDD"/>
    </w:rPr>
  </w:style>
  <w:style w:type="paragraph" w:customStyle="1" w:styleId="writely-toc-upper-alpha">
    <w:name w:val="writely-toc-upper-alpha"/>
    <w:basedOn w:val="Normal"/>
    <w:rsid w:val="00325FDB"/>
  </w:style>
  <w:style w:type="paragraph" w:customStyle="1" w:styleId="Table">
    <w:name w:val="Table"/>
    <w:basedOn w:val="Normal"/>
    <w:rsid w:val="00325FDB"/>
  </w:style>
  <w:style w:type="paragraph" w:customStyle="1" w:styleId="Li">
    <w:name w:val="Li"/>
    <w:basedOn w:val="Normal"/>
    <w:rsid w:val="00325FDB"/>
  </w:style>
  <w:style w:type="paragraph" w:customStyle="1" w:styleId="pb">
    <w:name w:val="pb"/>
    <w:basedOn w:val="Normal"/>
    <w:rsid w:val="00325FDB"/>
  </w:style>
  <w:style w:type="paragraph" w:customStyle="1" w:styleId="Address">
    <w:name w:val="Address"/>
    <w:basedOn w:val="Normal"/>
    <w:rsid w:val="00325FDB"/>
  </w:style>
  <w:style w:type="paragraph" w:customStyle="1" w:styleId="Pre">
    <w:name w:val="Pre"/>
    <w:basedOn w:val="Normal"/>
    <w:rsid w:val="00325FDB"/>
    <w:rPr>
      <w:rFonts w:ascii="Courier New" w:eastAsia="Courier New" w:hAnsi="Courier New" w:cs="Courier New"/>
    </w:rPr>
  </w:style>
  <w:style w:type="paragraph" w:customStyle="1" w:styleId="Olwritely-toc-subheading">
    <w:name w:val="Ol_writely-toc-subheading"/>
    <w:basedOn w:val="Ol"/>
    <w:rsid w:val="00325FDB"/>
  </w:style>
  <w:style w:type="paragraph" w:customStyle="1" w:styleId="writely-toc-upper-roman">
    <w:name w:val="writely-toc-upper-roman"/>
    <w:basedOn w:val="Normal"/>
    <w:rsid w:val="00325FDB"/>
  </w:style>
  <w:style w:type="paragraph" w:customStyle="1" w:styleId="writely-toc-none">
    <w:name w:val="writely-toc-none"/>
    <w:basedOn w:val="Normal"/>
    <w:rsid w:val="00325FD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>NYCDOE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Graphic Novel Planner</dc:title>
  <dc:subject/>
  <dc:creator>NYCDOE</dc:creator>
  <cp:keywords/>
  <cp:lastModifiedBy>NYCDOE</cp:lastModifiedBy>
  <cp:revision>2</cp:revision>
  <cp:lastPrinted>2010-05-11T20:14:00Z</cp:lastPrinted>
  <dcterms:created xsi:type="dcterms:W3CDTF">2010-05-27T13:32:00Z</dcterms:created>
  <dcterms:modified xsi:type="dcterms:W3CDTF">2010-05-27T13:32:00Z</dcterms:modified>
</cp:coreProperties>
</file>